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Министерство образования Оренбургской области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</w:rPr>
        <w:t>Наименование учредителя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МОБУ "Полевая СОШ"</w:t>
      </w:r>
    </w:p>
    <w:p w:rsidR="004E2E4E" w:rsidRPr="00E466DB" w:rsidRDefault="004E2E4E" w:rsidP="004E2E4E">
      <w:pPr>
        <w:shd w:val="clear" w:color="auto" w:fill="FFF28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Нажмите для выбора необходимых полей для блока "согласований"</w:t>
      </w:r>
    </w:p>
    <w:p w:rsidR="004E2E4E" w:rsidRPr="00E466DB" w:rsidRDefault="004E2E4E" w:rsidP="004E2E4E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E466DB">
        <w:rPr>
          <w:rFonts w:ascii="LiberationSerif" w:eastAsia="Times New Roman" w:hAnsi="LiberationSerif" w:cs="Times New Roman"/>
          <w:b/>
          <w:bCs/>
          <w:caps/>
          <w:color w:val="000000"/>
        </w:rPr>
        <w:t>РАБОЧАЯ ПРОГРАММА</w:t>
      </w:r>
      <w:r w:rsidRPr="00E466DB">
        <w:rPr>
          <w:rFonts w:ascii="LiberationSerif" w:eastAsia="Times New Roman" w:hAnsi="LiberationSerif" w:cs="Times New Roman"/>
          <w:b/>
          <w:bCs/>
          <w:caps/>
          <w:color w:val="000000"/>
        </w:rPr>
        <w:br/>
        <w:t>(ID 5571987)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учебного курса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«Основы духовно-нравственной культуры народов России»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для 5 класса основного общего образования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на </w:t>
      </w:r>
      <w:r w:rsidRPr="00E466DB">
        <w:rPr>
          <w:rFonts w:ascii="LiberationSerif" w:eastAsia="Times New Roman" w:hAnsi="LiberationSerif" w:cs="Times New Roman"/>
          <w:color w:val="000000"/>
          <w:sz w:val="20"/>
        </w:rPr>
        <w:t>2022-2023</w:t>
      </w: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 учебный год</w:t>
      </w:r>
    </w:p>
    <w:p w:rsidR="004E2E4E" w:rsidRPr="00E466DB" w:rsidRDefault="004E2E4E" w:rsidP="004E2E4E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Составитель: </w:t>
      </w:r>
      <w:proofErr w:type="spellStart"/>
      <w:r w:rsidRPr="00E466DB">
        <w:rPr>
          <w:rFonts w:ascii="LiberationSerif" w:eastAsia="Times New Roman" w:hAnsi="LiberationSerif" w:cs="Times New Roman"/>
          <w:color w:val="000000"/>
          <w:sz w:val="20"/>
        </w:rPr>
        <w:t>Жонусова</w:t>
      </w:r>
      <w:proofErr w:type="spellEnd"/>
      <w:r w:rsidRPr="00E466DB">
        <w:rPr>
          <w:rFonts w:ascii="LiberationSerif" w:eastAsia="Times New Roman" w:hAnsi="LiberationSerif" w:cs="Times New Roman"/>
          <w:color w:val="000000"/>
          <w:sz w:val="20"/>
        </w:rPr>
        <w:t xml:space="preserve"> </w:t>
      </w:r>
      <w:proofErr w:type="spellStart"/>
      <w:r w:rsidRPr="00E466DB">
        <w:rPr>
          <w:rFonts w:ascii="LiberationSerif" w:eastAsia="Times New Roman" w:hAnsi="LiberationSerif" w:cs="Times New Roman"/>
          <w:color w:val="000000"/>
          <w:sz w:val="20"/>
        </w:rPr>
        <w:t>Альфира</w:t>
      </w:r>
      <w:proofErr w:type="spellEnd"/>
      <w:r w:rsidRPr="00E466DB">
        <w:rPr>
          <w:rFonts w:ascii="LiberationSerif" w:eastAsia="Times New Roman" w:hAnsi="LiberationSerif" w:cs="Times New Roman"/>
          <w:color w:val="000000"/>
          <w:sz w:val="20"/>
        </w:rPr>
        <w:t xml:space="preserve"> </w:t>
      </w:r>
      <w:proofErr w:type="spellStart"/>
      <w:r w:rsidRPr="00E466DB">
        <w:rPr>
          <w:rFonts w:ascii="LiberationSerif" w:eastAsia="Times New Roman" w:hAnsi="LiberationSerif" w:cs="Times New Roman"/>
          <w:color w:val="000000"/>
          <w:sz w:val="20"/>
        </w:rPr>
        <w:t>Ашрафовна</w:t>
      </w:r>
      <w:proofErr w:type="spellEnd"/>
    </w:p>
    <w:p w:rsidR="004E2E4E" w:rsidRPr="00E466DB" w:rsidRDefault="004E2E4E" w:rsidP="004E2E4E">
      <w:pPr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</w:rPr>
        <w:t>учитель</w:t>
      </w:r>
    </w:p>
    <w:p w:rsidR="004E2E4E" w:rsidRPr="00E466DB" w:rsidRDefault="004E2E4E" w:rsidP="004E2E4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E466DB">
        <w:rPr>
          <w:rFonts w:ascii="LiberationSerif" w:eastAsia="Times New Roman" w:hAnsi="LiberationSerif" w:cs="Times New Roman"/>
          <w:color w:val="000000"/>
          <w:sz w:val="20"/>
        </w:rPr>
        <w:t>п</w:t>
      </w:r>
      <w:proofErr w:type="gramStart"/>
      <w:r w:rsidRPr="00E466DB">
        <w:rPr>
          <w:rFonts w:ascii="LiberationSerif" w:eastAsia="Times New Roman" w:hAnsi="LiberationSerif" w:cs="Times New Roman"/>
          <w:color w:val="000000"/>
          <w:sz w:val="20"/>
        </w:rPr>
        <w:t>.П</w:t>
      </w:r>
      <w:proofErr w:type="gramEnd"/>
      <w:r w:rsidRPr="00E466DB">
        <w:rPr>
          <w:rFonts w:ascii="LiberationSerif" w:eastAsia="Times New Roman" w:hAnsi="LiberationSerif" w:cs="Times New Roman"/>
          <w:color w:val="000000"/>
          <w:sz w:val="20"/>
        </w:rPr>
        <w:t>олевой</w:t>
      </w:r>
      <w:r w:rsidRPr="00E466DB">
        <w:rPr>
          <w:rFonts w:ascii="LiberationSerif" w:eastAsia="Times New Roman" w:hAnsi="LiberationSerif" w:cs="Times New Roman"/>
          <w:color w:val="000000"/>
          <w:sz w:val="20"/>
          <w:szCs w:val="20"/>
        </w:rPr>
        <w:t> </w:t>
      </w:r>
      <w:r w:rsidRPr="00E466DB">
        <w:rPr>
          <w:rFonts w:ascii="LiberationSerif" w:eastAsia="Times New Roman" w:hAnsi="LiberationSerif" w:cs="Times New Roman"/>
          <w:color w:val="000000"/>
          <w:sz w:val="20"/>
        </w:rPr>
        <w:t>2022</w:t>
      </w:r>
    </w:p>
    <w:p w:rsidR="004E2E4E" w:rsidRDefault="004E2E4E" w:rsidP="004E2E4E"/>
    <w:p w:rsidR="004E2E4E" w:rsidRDefault="004E2E4E" w:rsidP="004E2E4E"/>
    <w:p w:rsidR="00A679A3" w:rsidRDefault="00A679A3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4E2E4E" w:rsidRDefault="004E2E4E"/>
    <w:p w:rsidR="00E0188E" w:rsidRDefault="00E0188E" w:rsidP="00E018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lastRenderedPageBreak/>
        <w:t>ОБЩАЯ ХАРАКТЕРИСТИКА УЧЕБНОГО КУРСА «ОСНОВЫ ДУХОВНО-НРАВСТВЕННОЙ КУЛЬТУРЫ НАРОДОВ РОССИИ»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предметной области «Основы духовно-нравственной культуры народов России» (далее  — ОДНКНР) для 5 классов образовательных организаций составлена в соответствии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предметным);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гуманизации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многоконфессиональное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духовно-нравственные ценности.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культурологичности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культуросообразности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самопрезентации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исторические и современные особенности духовно-нравственного развития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вств к 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одине (осознание себя как гражданина своего Отечества), формирование исторической памяти.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Материал курса представлен через актуализацию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макроуровня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(Россия в целом как многонациональное,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государство, с едиными для всех законами, общероссийскими духовно-нравственными и культурными ценностями)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микроуровне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(собственная идентичность,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культурологичности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 научности подходов и содержания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культурообразующих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 соответствия требованиям</w:t>
      </w:r>
      <w:r>
        <w:rPr>
          <w:rFonts w:ascii="Times New Roman" w:eastAsia="Times New Roman" w:hAnsi="Times New Roman" w:cs="Times New Roman"/>
          <w:sz w:val="24"/>
          <w:szCs w:val="24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Принцип формирования гражданского самосознания и общероссийской гражданской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идентичности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 обучающихся в процессе изучения курса предметной области ОДНКНР включает осознание важности наднационального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надконфессионального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E0188E" w:rsidRDefault="00E0188E" w:rsidP="00E018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ЦЕЛИ И ЗАДАЧИ ИЗУЧЕНИЯ УЧЕБНОГО КУРСА «ОСНОВЫ ДУХОВНО-НРАВСТВЕННОЙ КУЛЬТУРЫ НАРОДОВ РОССИИ»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 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учебного курса являются:</w:t>
      </w:r>
    </w:p>
    <w:p w:rsidR="00E0188E" w:rsidRDefault="00E0188E" w:rsidP="00E018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этноконфессионального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E0188E" w:rsidRDefault="00E0188E" w:rsidP="00E0188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0188E" w:rsidRDefault="00E0188E" w:rsidP="00E0188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0188E" w:rsidRDefault="00E0188E" w:rsidP="00E018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цивилизационного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развития страны.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 курса определяют следующие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188E" w:rsidRDefault="00E0188E" w:rsidP="00E018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0188E" w:rsidRDefault="00E0188E" w:rsidP="00E0188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0188E" w:rsidRDefault="00E0188E" w:rsidP="00E018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0188E" w:rsidRDefault="00E0188E" w:rsidP="00E018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0188E" w:rsidRDefault="00E0188E" w:rsidP="00E018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0188E" w:rsidRDefault="00E0188E" w:rsidP="00E018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0188E" w:rsidRDefault="00E0188E" w:rsidP="00E0188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E0188E" w:rsidRDefault="00E0188E" w:rsidP="00E0188E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0188E" w:rsidRDefault="00E0188E" w:rsidP="00E0188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E0188E" w:rsidRDefault="00E0188E" w:rsidP="00E0188E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E0188E" w:rsidRDefault="00E0188E" w:rsidP="00E0188E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E0188E" w:rsidRDefault="00E0188E" w:rsidP="00E0188E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0188E" w:rsidRDefault="00E0188E" w:rsidP="00E0188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0188E" w:rsidRDefault="00E0188E" w:rsidP="00E0188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0188E" w:rsidRDefault="00E0188E" w:rsidP="00E0188E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потребительскими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эгоистическими;</w:t>
      </w:r>
    </w:p>
    <w:p w:rsidR="00E0188E" w:rsidRDefault="00E0188E" w:rsidP="00E0188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E0188E" w:rsidRDefault="00E0188E" w:rsidP="00E0188E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 и труду, готовности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0188E" w:rsidRDefault="00E0188E" w:rsidP="00E0188E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0188E" w:rsidRDefault="00E0188E" w:rsidP="00E0188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0188E" w:rsidRDefault="00E0188E" w:rsidP="00E0188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МЕСТО УЧЕБНОГО КУРСА «ОСНОВЫ ДУХОВНО-НРАВСТВЕННОЙ КУЛЬТУРЫ НАРОДОВ РОССИИ» В УЧЕБНОМ ПЛАНЕ</w:t>
      </w:r>
    </w:p>
    <w:p w:rsidR="00E0188E" w:rsidRPr="00E0188E" w:rsidRDefault="00E0188E" w:rsidP="00E0188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E0188E" w:rsidRDefault="00E0188E" w:rsidP="00E0188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СОДЕРЖАНИЕ УЧЕБНОГО КУРСА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1.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«Россия — наш общий дом»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2. Наш дом — Россия.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3. Язык и история.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4. Русский язык — язык общения и язык возможностей.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культурообразующий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5. Истоки родной культуры.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6. Материальная культура.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7. Духовная культура.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8. Культура и религия.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Религия и культура. Что такое религия, её роль в жизни общества и человека.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Государствообразующие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религии России. Единство ценностей в религиях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9. Культура и образование.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10. Многообразие культур России (практическое занятие).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2.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«Семья и духовно-нравственные ценности»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11. Семья — хранитель духовных ценностей.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12. Родина начинается с семьи.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История семьи как часть истории народа, государства, человечества. 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связаны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Родина и семья? Что такое Родина и Отечество?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13. Традиции семейного воспитания 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14. Образ семьи в культуре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15. Труд в истории семьи.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Социальные роли в истории семьи. Роль домашнего труда. Роль нравственных норм в благополучии семьи.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16. Семья в современном мире (практическое занятие).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Рассказ о своей семье (с использованием фотографий, книг, писем и др.). Семейное древо. Семейные традиции.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3.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«Духовно-нравственное богатство личности»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17. Личность — общество — культура.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18. Духовный мир человека. Человек — творец культуры.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19. Личность и духовно-нравственные ценности.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близким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4. «Культурное единство России»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20. Историческая память как духовно-нравственная ценность.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Тема 21. Литература как язык культуры.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22. Взаимовлияние культур.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культур.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Межпоколенная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23. Духовно-нравственные ценности российского народа.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24. Регионы России: культурное многообразие.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25. Праздники в культуре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26. Памятники архитектуры в культуре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27. Музыкальная культура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28. Изобразительное искусство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29. Фольклор и литература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30. Бытовые традиции народов России: пища, одежда, дом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31. Культурная карта России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32. Единство страны — залог будущего России.</w:t>
      </w:r>
    </w:p>
    <w:p w:rsidR="00E0188E" w:rsidRPr="00E0188E" w:rsidRDefault="00E0188E" w:rsidP="00E0188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0188E" w:rsidRDefault="00E0188E" w:rsidP="00E0188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E0188E" w:rsidRDefault="00E0188E" w:rsidP="00E0188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>
        <w:rPr>
          <w:rFonts w:ascii="LiberationSerif" w:eastAsia="Times New Roman" w:hAnsi="LiberationSerif" w:cs="Times New Roman"/>
          <w:b/>
          <w:bCs/>
        </w:rPr>
        <w:t>Личностные результаты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  <w:proofErr w:type="gramEnd"/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Патриотическое воспитание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Самоопределение (личностное, профессиональное, жизненное):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Гражданское воспитание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Ценности познавательной деятельности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Смыслообразование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 отношения к учению, готовности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Духовно-нравственное воспитание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E0188E" w:rsidRDefault="00E0188E" w:rsidP="00E0188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proofErr w:type="spellStart"/>
      <w:r>
        <w:rPr>
          <w:rFonts w:ascii="LiberationSerif" w:eastAsia="Times New Roman" w:hAnsi="LiberationSerif" w:cs="Times New Roman"/>
          <w:b/>
          <w:bCs/>
        </w:rPr>
        <w:t>Метапредметные</w:t>
      </w:r>
      <w:proofErr w:type="spellEnd"/>
      <w:r>
        <w:rPr>
          <w:rFonts w:ascii="LiberationSerif" w:eastAsia="Times New Roman" w:hAnsi="LiberationSerif" w:cs="Times New Roman"/>
          <w:b/>
          <w:bCs/>
        </w:rPr>
        <w:t xml:space="preserve"> результаты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курса включают освоение обучающимися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аудитории.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Познавательные универсальные учебные действия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Познавательные универсальные учебные действия включают:</w:t>
      </w:r>
    </w:p>
    <w:p w:rsidR="00E0188E" w:rsidRDefault="00E0188E" w:rsidP="00E0188E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E0188E" w:rsidRDefault="00E0188E" w:rsidP="00E0188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символические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/ моделирование);</w:t>
      </w:r>
    </w:p>
    <w:p w:rsidR="00E0188E" w:rsidRDefault="00E0188E" w:rsidP="00E0188E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E0188E" w:rsidRDefault="00E0188E" w:rsidP="00E0188E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Коммуникативные универсальные учебные действия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 включают:</w:t>
      </w:r>
    </w:p>
    <w:p w:rsidR="00E0188E" w:rsidRDefault="00E0188E" w:rsidP="00E0188E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E0188E" w:rsidRDefault="00E0188E" w:rsidP="00E0188E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E0188E" w:rsidRDefault="00E0188E" w:rsidP="00E0188E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Регулятивные универсальные учебные действия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Регулятивные универсальные учебные действия включают:</w:t>
      </w:r>
    </w:p>
    <w:p w:rsidR="00E0188E" w:rsidRDefault="00E0188E" w:rsidP="00E0188E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целеполагание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0188E" w:rsidRDefault="00E0188E" w:rsidP="00E0188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 эффективные способы решения учебных и познавательных задач (планирование);</w:t>
      </w:r>
    </w:p>
    <w:p w:rsidR="00E0188E" w:rsidRDefault="00E0188E" w:rsidP="00E0188E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контроль и коррекция);</w:t>
      </w:r>
    </w:p>
    <w:p w:rsidR="00E0188E" w:rsidRDefault="00E0188E" w:rsidP="00E0188E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E0188E" w:rsidRDefault="00E0188E" w:rsidP="00E0188E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деятельности.</w:t>
      </w:r>
    </w:p>
    <w:p w:rsidR="00E0188E" w:rsidRDefault="00E0188E" w:rsidP="00E0188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>
        <w:rPr>
          <w:rFonts w:ascii="LiberationSerif" w:eastAsia="Times New Roman" w:hAnsi="LiberationSerif" w:cs="Times New Roman"/>
          <w:b/>
          <w:bCs/>
        </w:rPr>
        <w:t>Предметные результаты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1. «Россия — наш общий дом»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E0188E" w:rsidRDefault="00E0188E" w:rsidP="00E0188E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гражданствообразующих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религий для формирования личности гражданина России;</w:t>
      </w:r>
    </w:p>
    <w:p w:rsidR="00E0188E" w:rsidRDefault="00E0188E" w:rsidP="00E0188E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E0188E" w:rsidRDefault="00E0188E" w:rsidP="00E0188E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2. Наш дом — Россия</w:t>
      </w:r>
    </w:p>
    <w:p w:rsidR="00E0188E" w:rsidRDefault="00E0188E" w:rsidP="00E0188E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0188E" w:rsidRDefault="00E0188E" w:rsidP="00E0188E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0188E" w:rsidRDefault="00E0188E" w:rsidP="00E0188E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3. Язык и история</w:t>
      </w:r>
    </w:p>
    <w:p w:rsidR="00E0188E" w:rsidRDefault="00E0188E" w:rsidP="00E0188E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E0188E" w:rsidRDefault="00E0188E" w:rsidP="00E0188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E0188E" w:rsidRDefault="00E0188E" w:rsidP="00E0188E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0188E" w:rsidRDefault="00E0188E" w:rsidP="00E0188E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4. Русский язык — язык общения и язык возможностей</w:t>
      </w:r>
    </w:p>
    <w:p w:rsidR="00E0188E" w:rsidRDefault="00E0188E" w:rsidP="00E0188E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0188E" w:rsidRDefault="00E0188E" w:rsidP="00E0188E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знать и уметь обосновать важность русского языка как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культурообразующего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E0188E" w:rsidRDefault="00E0188E" w:rsidP="00E0188E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0188E" w:rsidRDefault="00E0188E" w:rsidP="00E0188E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5. Истоки родной культуры</w:t>
      </w:r>
    </w:p>
    <w:p w:rsidR="00E0188E" w:rsidRDefault="00E0188E" w:rsidP="00E0188E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сформированное представление о понятие «культура»;</w:t>
      </w:r>
    </w:p>
    <w:p w:rsidR="00E0188E" w:rsidRDefault="00E0188E" w:rsidP="00E0188E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E0188E" w:rsidRDefault="00E0188E" w:rsidP="00E0188E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6. Материальная культура</w:t>
      </w:r>
    </w:p>
    <w:p w:rsidR="00E0188E" w:rsidRDefault="00E0188E" w:rsidP="00E0188E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артефактах культуры;</w:t>
      </w:r>
    </w:p>
    <w:p w:rsidR="00E0188E" w:rsidRDefault="00E0188E" w:rsidP="00E0188E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0188E" w:rsidRDefault="00E0188E" w:rsidP="00E0188E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:rsidR="00E0188E" w:rsidRDefault="00E0188E" w:rsidP="00E0188E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7. Духовная культура</w:t>
      </w:r>
    </w:p>
    <w:p w:rsidR="00E0188E" w:rsidRDefault="00E0188E" w:rsidP="00E0188E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таких культурных концептах как «искусство», «наука», «религия»;</w:t>
      </w:r>
    </w:p>
    <w:p w:rsidR="00E0188E" w:rsidRDefault="00E0188E" w:rsidP="00E0188E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E0188E" w:rsidRDefault="00E0188E" w:rsidP="00E0188E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:rsidR="00E0188E" w:rsidRDefault="00E0188E" w:rsidP="00E0188E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E0188E" w:rsidRDefault="00E0188E" w:rsidP="00E0188E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знать, что такое знаки и символы, уметь соотносить их с культурными явлениями, с которыми они связаны.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8. Культура и религия</w:t>
      </w:r>
    </w:p>
    <w:p w:rsidR="00E0188E" w:rsidRDefault="00E0188E" w:rsidP="00E0188E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E0188E" w:rsidRDefault="00E0188E" w:rsidP="00E0188E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связь религии и морали;</w:t>
      </w:r>
    </w:p>
    <w:p w:rsidR="00E0188E" w:rsidRDefault="00E0188E" w:rsidP="00E0188E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роль и значение духовных ценностей в религиях народов России;</w:t>
      </w:r>
    </w:p>
    <w:p w:rsidR="00E0188E" w:rsidRDefault="00E0188E" w:rsidP="00E0188E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уметь характеризовать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государствообразующие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конфессии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и их картины мира.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9. Культура и образование</w:t>
      </w:r>
    </w:p>
    <w:p w:rsidR="00E0188E" w:rsidRDefault="00E0188E" w:rsidP="00E0188E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E0188E" w:rsidRDefault="00E0188E" w:rsidP="00E0188E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E0188E" w:rsidRDefault="00E0188E" w:rsidP="00E0188E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взаимосвязь культуры и образованности человека;</w:t>
      </w:r>
    </w:p>
    <w:p w:rsidR="00E0188E" w:rsidRDefault="00E0188E" w:rsidP="00E0188E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0188E" w:rsidRDefault="00E0188E" w:rsidP="00E0188E">
      <w:pPr>
        <w:numPr>
          <w:ilvl w:val="0"/>
          <w:numId w:val="7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востребованность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процесса познания как получения новых сведений о мире.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10. Многообразие культур России (практическое занятие)</w:t>
      </w:r>
    </w:p>
    <w:p w:rsidR="00E0188E" w:rsidRDefault="00E0188E" w:rsidP="00E0188E">
      <w:pPr>
        <w:numPr>
          <w:ilvl w:val="0"/>
          <w:numId w:val="7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0188E" w:rsidRDefault="00E0188E" w:rsidP="00E0188E">
      <w:pPr>
        <w:numPr>
          <w:ilvl w:val="0"/>
          <w:numId w:val="7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:rsidR="00E0188E" w:rsidRDefault="00E0188E" w:rsidP="00E0188E">
      <w:pPr>
        <w:numPr>
          <w:ilvl w:val="0"/>
          <w:numId w:val="7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0188E" w:rsidRDefault="00E0188E" w:rsidP="00E0188E">
      <w:pPr>
        <w:numPr>
          <w:ilvl w:val="0"/>
          <w:numId w:val="8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2. «Семья и духовно-нравственные ценности»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11. Семья — хранитель духовных ценностей</w:t>
      </w:r>
    </w:p>
    <w:p w:rsidR="00E0188E" w:rsidRDefault="00E0188E" w:rsidP="00E0188E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понимать смысл термина «семья»;</w:t>
      </w:r>
    </w:p>
    <w:p w:rsidR="00E0188E" w:rsidRDefault="00E0188E" w:rsidP="00E0188E">
      <w:pPr>
        <w:numPr>
          <w:ilvl w:val="0"/>
          <w:numId w:val="8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0188E" w:rsidRDefault="00E0188E" w:rsidP="00E0188E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E0188E" w:rsidRDefault="00E0188E" w:rsidP="00E0188E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E0188E" w:rsidRDefault="00E0188E" w:rsidP="00E0188E">
      <w:pPr>
        <w:numPr>
          <w:ilvl w:val="0"/>
          <w:numId w:val="8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E0188E" w:rsidRDefault="00E0188E" w:rsidP="00E0188E">
      <w:pPr>
        <w:numPr>
          <w:ilvl w:val="0"/>
          <w:numId w:val="8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</w:p>
    <w:p w:rsidR="00E0188E" w:rsidRDefault="00E0188E" w:rsidP="00E0188E">
      <w:pPr>
        <w:numPr>
          <w:ilvl w:val="0"/>
          <w:numId w:val="8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12. Родина начинается с семьи</w:t>
      </w:r>
    </w:p>
    <w:p w:rsidR="00E0188E" w:rsidRDefault="00E0188E" w:rsidP="00E0188E">
      <w:pPr>
        <w:numPr>
          <w:ilvl w:val="0"/>
          <w:numId w:val="8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понятие «Родина»;</w:t>
      </w:r>
    </w:p>
    <w:p w:rsidR="00E0188E" w:rsidRDefault="00E0188E" w:rsidP="00E0188E">
      <w:pPr>
        <w:numPr>
          <w:ilvl w:val="0"/>
          <w:numId w:val="8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взаимосвязь и различия между концептами «Отечество» и «Родина»;</w:t>
      </w:r>
    </w:p>
    <w:p w:rsidR="00E0188E" w:rsidRDefault="00E0188E" w:rsidP="00E0188E">
      <w:pPr>
        <w:numPr>
          <w:ilvl w:val="0"/>
          <w:numId w:val="9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понимать, что такое история семьи, каковы формы её выражения и сохранения;</w:t>
      </w:r>
    </w:p>
    <w:p w:rsidR="00E0188E" w:rsidRDefault="00E0188E" w:rsidP="00E0188E">
      <w:pPr>
        <w:numPr>
          <w:ilvl w:val="0"/>
          <w:numId w:val="9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взаимосвязь истории семьи и истории народа, государства, человечества.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13. Традиции семейного воспитания в России</w:t>
      </w:r>
    </w:p>
    <w:p w:rsidR="00E0188E" w:rsidRDefault="00E0188E" w:rsidP="00E0188E">
      <w:pPr>
        <w:numPr>
          <w:ilvl w:val="0"/>
          <w:numId w:val="9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0188E" w:rsidRDefault="00E0188E" w:rsidP="00E0188E">
      <w:pPr>
        <w:numPr>
          <w:ilvl w:val="0"/>
          <w:numId w:val="9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 взаимосвязь семейных традиций и культуры собственного этноса;</w:t>
      </w:r>
    </w:p>
    <w:p w:rsidR="00E0188E" w:rsidRDefault="00E0188E" w:rsidP="00E0188E">
      <w:pPr>
        <w:numPr>
          <w:ilvl w:val="0"/>
          <w:numId w:val="9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:rsidR="00E0188E" w:rsidRDefault="00E0188E" w:rsidP="00E0188E">
      <w:pPr>
        <w:numPr>
          <w:ilvl w:val="0"/>
          <w:numId w:val="9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14. Образ семьи в культуре народов России</w:t>
      </w:r>
    </w:p>
    <w:p w:rsidR="00E0188E" w:rsidRDefault="00E0188E" w:rsidP="00E0188E">
      <w:pPr>
        <w:numPr>
          <w:ilvl w:val="0"/>
          <w:numId w:val="9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E0188E" w:rsidRDefault="00E0188E" w:rsidP="00E0188E">
      <w:pPr>
        <w:numPr>
          <w:ilvl w:val="0"/>
          <w:numId w:val="9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обосновывать своё понимание семейных ценностей, выраженных в фольклорных сюжетах;</w:t>
      </w:r>
    </w:p>
    <w:p w:rsidR="00E0188E" w:rsidRDefault="00E0188E" w:rsidP="00E0188E">
      <w:pPr>
        <w:numPr>
          <w:ilvl w:val="0"/>
          <w:numId w:val="9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0188E" w:rsidRDefault="00E0188E" w:rsidP="00E0188E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15. Труд в истории семьи</w:t>
      </w:r>
    </w:p>
    <w:p w:rsidR="00E0188E" w:rsidRDefault="00E0188E" w:rsidP="00E0188E">
      <w:pPr>
        <w:numPr>
          <w:ilvl w:val="0"/>
          <w:numId w:val="10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понимать, что такое семейное хозяйство и домашний труд;</w:t>
      </w:r>
    </w:p>
    <w:p w:rsidR="00E0188E" w:rsidRDefault="00E0188E" w:rsidP="00E0188E">
      <w:pPr>
        <w:numPr>
          <w:ilvl w:val="0"/>
          <w:numId w:val="10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0188E" w:rsidRDefault="00E0188E" w:rsidP="00E0188E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0188E" w:rsidRDefault="00E0188E" w:rsidP="00E0188E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16. Семья в современном мире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0188E" w:rsidRDefault="00E0188E" w:rsidP="00E0188E">
      <w:pPr>
        <w:numPr>
          <w:ilvl w:val="0"/>
          <w:numId w:val="10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0188E" w:rsidRDefault="00E0188E" w:rsidP="00E0188E">
      <w:pPr>
        <w:numPr>
          <w:ilvl w:val="0"/>
          <w:numId w:val="10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0188E" w:rsidRDefault="00E0188E" w:rsidP="00E0188E">
      <w:pPr>
        <w:numPr>
          <w:ilvl w:val="0"/>
          <w:numId w:val="10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0188E" w:rsidRDefault="00E0188E" w:rsidP="00E0188E">
      <w:pPr>
        <w:numPr>
          <w:ilvl w:val="0"/>
          <w:numId w:val="10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3. «Духовно-нравственное богатство личности»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17. Личность — общество — культура</w:t>
      </w:r>
    </w:p>
    <w:p w:rsidR="00E0188E" w:rsidRDefault="00E0188E" w:rsidP="00E0188E">
      <w:pPr>
        <w:numPr>
          <w:ilvl w:val="0"/>
          <w:numId w:val="10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E0188E" w:rsidRDefault="00E0188E" w:rsidP="00E0188E">
      <w:pPr>
        <w:numPr>
          <w:ilvl w:val="0"/>
          <w:numId w:val="10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обосновать взаимосвязь и взаимообусловленность человека и общества, человека и культуры;</w:t>
      </w:r>
    </w:p>
    <w:p w:rsidR="00E0188E" w:rsidRDefault="00E0188E" w:rsidP="00E0188E">
      <w:pPr>
        <w:numPr>
          <w:ilvl w:val="0"/>
          <w:numId w:val="1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E0188E" w:rsidRDefault="00E0188E" w:rsidP="00E0188E">
      <w:pPr>
        <w:numPr>
          <w:ilvl w:val="0"/>
          <w:numId w:val="1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знать, что такое гуманизм, иметь представление о его источниках в культуре.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Тема 18. Духовный мир человека. Человек — творец культуры</w:t>
      </w:r>
    </w:p>
    <w:p w:rsidR="00E0188E" w:rsidRDefault="00E0188E" w:rsidP="00E0188E">
      <w:pPr>
        <w:numPr>
          <w:ilvl w:val="0"/>
          <w:numId w:val="1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E0188E" w:rsidRDefault="00E0188E" w:rsidP="00E0188E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 доказывать важность морально- нравственных ограничений в творчестве;</w:t>
      </w:r>
    </w:p>
    <w:p w:rsidR="00E0188E" w:rsidRDefault="00E0188E" w:rsidP="00E0188E">
      <w:pPr>
        <w:numPr>
          <w:ilvl w:val="0"/>
          <w:numId w:val="1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:rsidR="00E0188E" w:rsidRDefault="00E0188E" w:rsidP="00E0188E">
      <w:pPr>
        <w:numPr>
          <w:ilvl w:val="0"/>
          <w:numId w:val="1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доказывать детерминированность творчества культурой своего этноса;</w:t>
      </w:r>
    </w:p>
    <w:p w:rsidR="00E0188E" w:rsidRDefault="00E0188E" w:rsidP="00E0188E">
      <w:pPr>
        <w:numPr>
          <w:ilvl w:val="0"/>
          <w:numId w:val="1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взаимосвязь труда и творчества.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19. Личность и духовно-нравственные ценности</w:t>
      </w:r>
    </w:p>
    <w:p w:rsidR="00E0188E" w:rsidRDefault="00E0188E" w:rsidP="00E0188E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:rsidR="00E0188E" w:rsidRDefault="00E0188E" w:rsidP="00E0188E">
      <w:pPr>
        <w:numPr>
          <w:ilvl w:val="0"/>
          <w:numId w:val="1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происхождение духовных ценностей, понимание идеалов добра и зла;</w:t>
      </w:r>
    </w:p>
    <w:p w:rsidR="00E0188E" w:rsidRDefault="00E0188E" w:rsidP="00E0188E">
      <w:pPr>
        <w:numPr>
          <w:ilvl w:val="0"/>
          <w:numId w:val="1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4. «Культурное единство России»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20. Историческая память как духовно-нравственная ценность</w:t>
      </w:r>
    </w:p>
    <w:p w:rsidR="00E0188E" w:rsidRDefault="00E0188E" w:rsidP="00E0188E">
      <w:pPr>
        <w:numPr>
          <w:ilvl w:val="0"/>
          <w:numId w:val="1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E0188E" w:rsidRDefault="00E0188E" w:rsidP="00E0188E">
      <w:pPr>
        <w:numPr>
          <w:ilvl w:val="0"/>
          <w:numId w:val="1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значении и функциях изучения истории;</w:t>
      </w:r>
    </w:p>
    <w:p w:rsidR="00E0188E" w:rsidRDefault="00E0188E" w:rsidP="00E0188E">
      <w:pPr>
        <w:numPr>
          <w:ilvl w:val="0"/>
          <w:numId w:val="1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21. Литература как язык культуры</w:t>
      </w:r>
    </w:p>
    <w:p w:rsidR="00E0188E" w:rsidRDefault="00E0188E" w:rsidP="00E0188E">
      <w:pPr>
        <w:numPr>
          <w:ilvl w:val="0"/>
          <w:numId w:val="1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:rsidR="00E0188E" w:rsidRDefault="00E0188E" w:rsidP="00E0188E">
      <w:pPr>
        <w:numPr>
          <w:ilvl w:val="0"/>
          <w:numId w:val="1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0188E" w:rsidRDefault="00E0188E" w:rsidP="00E0188E">
      <w:pPr>
        <w:numPr>
          <w:ilvl w:val="0"/>
          <w:numId w:val="1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0188E" w:rsidRDefault="00E0188E" w:rsidP="00E0188E">
      <w:pPr>
        <w:numPr>
          <w:ilvl w:val="0"/>
          <w:numId w:val="1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Тема 22. Взаимовлияние культур</w:t>
      </w:r>
    </w:p>
    <w:p w:rsidR="00E0188E" w:rsidRDefault="00E0188E" w:rsidP="00E0188E">
      <w:pPr>
        <w:numPr>
          <w:ilvl w:val="0"/>
          <w:numId w:val="1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E0188E" w:rsidRDefault="00E0188E" w:rsidP="00E0188E">
      <w:pPr>
        <w:numPr>
          <w:ilvl w:val="0"/>
          <w:numId w:val="1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обосновывать важность сохранения культурного наследия;</w:t>
      </w:r>
    </w:p>
    <w:p w:rsidR="00E0188E" w:rsidRDefault="00E0188E" w:rsidP="00E0188E">
      <w:pPr>
        <w:numPr>
          <w:ilvl w:val="0"/>
          <w:numId w:val="1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23. Духовно-нравственные ценности российского народа</w:t>
      </w:r>
    </w:p>
    <w:p w:rsidR="00E0188E" w:rsidRDefault="00E0188E" w:rsidP="00E0188E">
      <w:pPr>
        <w:numPr>
          <w:ilvl w:val="0"/>
          <w:numId w:val="1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E0188E" w:rsidRDefault="00E0188E" w:rsidP="00E0188E">
      <w:pPr>
        <w:numPr>
          <w:ilvl w:val="0"/>
          <w:numId w:val="1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24. Регионы России: культурное многообразие</w:t>
      </w:r>
    </w:p>
    <w:p w:rsidR="00E0188E" w:rsidRDefault="00E0188E" w:rsidP="00E0188E">
      <w:pPr>
        <w:numPr>
          <w:ilvl w:val="0"/>
          <w:numId w:val="1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принципы федеративного устройства России и концепт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полиэтничность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0188E" w:rsidRDefault="00E0188E" w:rsidP="00E0188E">
      <w:pPr>
        <w:numPr>
          <w:ilvl w:val="0"/>
          <w:numId w:val="1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E0188E" w:rsidRDefault="00E0188E" w:rsidP="00E0188E">
      <w:pPr>
        <w:numPr>
          <w:ilvl w:val="0"/>
          <w:numId w:val="1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объяснить значение словосочетаний «многонациональный народ Российской Федерации»,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государствообразующий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народ», «титульный этнос»;</w:t>
      </w:r>
    </w:p>
    <w:p w:rsidR="00E0188E" w:rsidRDefault="00E0188E" w:rsidP="00E0188E">
      <w:pPr>
        <w:numPr>
          <w:ilvl w:val="0"/>
          <w:numId w:val="1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E0188E" w:rsidRDefault="00E0188E" w:rsidP="00E0188E">
      <w:pPr>
        <w:numPr>
          <w:ilvl w:val="0"/>
          <w:numId w:val="1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E0188E" w:rsidRDefault="00E0188E" w:rsidP="00E0188E">
      <w:pPr>
        <w:numPr>
          <w:ilvl w:val="0"/>
          <w:numId w:val="1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25. Праздники в культуре народов России</w:t>
      </w:r>
    </w:p>
    <w:p w:rsidR="00E0188E" w:rsidRDefault="00E0188E" w:rsidP="00E0188E">
      <w:pPr>
        <w:numPr>
          <w:ilvl w:val="0"/>
          <w:numId w:val="1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E0188E" w:rsidRDefault="00E0188E" w:rsidP="00E0188E">
      <w:pPr>
        <w:numPr>
          <w:ilvl w:val="0"/>
          <w:numId w:val="1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взаимосвязь праздников и культурного уклада;</w:t>
      </w:r>
    </w:p>
    <w:p w:rsidR="00E0188E" w:rsidRDefault="00E0188E" w:rsidP="00E0188E">
      <w:pPr>
        <w:numPr>
          <w:ilvl w:val="0"/>
          <w:numId w:val="1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 основные типы праздников;</w:t>
      </w:r>
    </w:p>
    <w:p w:rsidR="00E0188E" w:rsidRDefault="00E0188E" w:rsidP="00E0188E">
      <w:pPr>
        <w:numPr>
          <w:ilvl w:val="0"/>
          <w:numId w:val="1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рассказывать о праздничных традициях народов России и собственной семьи;</w:t>
      </w:r>
    </w:p>
    <w:p w:rsidR="00E0188E" w:rsidRDefault="00E0188E" w:rsidP="00E0188E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 связь праздников и истории, культуры народов России;</w:t>
      </w:r>
    </w:p>
    <w:p w:rsidR="00E0188E" w:rsidRDefault="00E0188E" w:rsidP="00E0188E">
      <w:pPr>
        <w:numPr>
          <w:ilvl w:val="0"/>
          <w:numId w:val="1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основной смысл семейных праздников:</w:t>
      </w:r>
    </w:p>
    <w:p w:rsidR="00E0188E" w:rsidRDefault="00E0188E" w:rsidP="00E0188E">
      <w:pPr>
        <w:numPr>
          <w:ilvl w:val="0"/>
          <w:numId w:val="1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нравственный смысл праздников народов России;</w:t>
      </w:r>
    </w:p>
    <w:p w:rsidR="00E0188E" w:rsidRDefault="00E0188E" w:rsidP="00E0188E">
      <w:pPr>
        <w:numPr>
          <w:ilvl w:val="0"/>
          <w:numId w:val="1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26. Памятники архитектуры народов России</w:t>
      </w:r>
    </w:p>
    <w:p w:rsidR="00E0188E" w:rsidRDefault="00E0188E" w:rsidP="00E0188E">
      <w:pPr>
        <w:numPr>
          <w:ilvl w:val="0"/>
          <w:numId w:val="1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0188E" w:rsidRDefault="00E0188E" w:rsidP="00E0188E">
      <w:pPr>
        <w:numPr>
          <w:ilvl w:val="0"/>
          <w:numId w:val="1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типом жилищ и типом хозяйственной деятельности;</w:t>
      </w:r>
    </w:p>
    <w:p w:rsidR="00E0188E" w:rsidRDefault="00E0188E" w:rsidP="00E0188E">
      <w:pPr>
        <w:numPr>
          <w:ilvl w:val="0"/>
          <w:numId w:val="1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E0188E" w:rsidRDefault="00E0188E" w:rsidP="00E0188E">
      <w:pPr>
        <w:numPr>
          <w:ilvl w:val="0"/>
          <w:numId w:val="1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0188E" w:rsidRDefault="00E0188E" w:rsidP="00E0188E">
      <w:pPr>
        <w:numPr>
          <w:ilvl w:val="0"/>
          <w:numId w:val="1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0188E" w:rsidRDefault="00E0188E" w:rsidP="00E0188E">
      <w:pPr>
        <w:numPr>
          <w:ilvl w:val="0"/>
          <w:numId w:val="1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представление о нравственном и научном смысле краеведческой работы.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27. Музыкальная культура народов России</w:t>
      </w:r>
    </w:p>
    <w:p w:rsidR="00E0188E" w:rsidRDefault="00E0188E" w:rsidP="00E0188E">
      <w:pPr>
        <w:numPr>
          <w:ilvl w:val="0"/>
          <w:numId w:val="1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0188E" w:rsidRDefault="00E0188E" w:rsidP="00E0188E">
      <w:pPr>
        <w:numPr>
          <w:ilvl w:val="0"/>
          <w:numId w:val="1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0188E" w:rsidRDefault="00E0188E" w:rsidP="00E0188E">
      <w:pPr>
        <w:numPr>
          <w:ilvl w:val="0"/>
          <w:numId w:val="1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E0188E" w:rsidRDefault="00E0188E" w:rsidP="00E0188E">
      <w:pPr>
        <w:numPr>
          <w:ilvl w:val="0"/>
          <w:numId w:val="1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основные темы музыкального творчества народов России, народные инструменты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28. Изобразительное искусство народов России</w:t>
      </w:r>
    </w:p>
    <w:p w:rsidR="00E0188E" w:rsidRDefault="00E0188E" w:rsidP="00E0188E">
      <w:pPr>
        <w:numPr>
          <w:ilvl w:val="0"/>
          <w:numId w:val="1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0188E" w:rsidRDefault="00E0188E" w:rsidP="00E0188E">
      <w:pPr>
        <w:numPr>
          <w:ilvl w:val="0"/>
          <w:numId w:val="1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E0188E" w:rsidRDefault="00E0188E" w:rsidP="00E0188E">
      <w:pPr>
        <w:numPr>
          <w:ilvl w:val="0"/>
          <w:numId w:val="1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0188E" w:rsidRDefault="00E0188E" w:rsidP="00E0188E">
      <w:pPr>
        <w:numPr>
          <w:ilvl w:val="0"/>
          <w:numId w:val="1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E0188E" w:rsidRDefault="00E0188E" w:rsidP="00E0188E">
      <w:pPr>
        <w:numPr>
          <w:ilvl w:val="0"/>
          <w:numId w:val="1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основные темы изобразительного искусства народов России.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29. Фольклор и литература народов России</w:t>
      </w:r>
    </w:p>
    <w:p w:rsidR="00E0188E" w:rsidRDefault="00E0188E" w:rsidP="00E0188E">
      <w:pPr>
        <w:numPr>
          <w:ilvl w:val="0"/>
          <w:numId w:val="1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0188E" w:rsidRDefault="00E0188E" w:rsidP="00E0188E">
      <w:pPr>
        <w:numPr>
          <w:ilvl w:val="0"/>
          <w:numId w:val="1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объяснять, что такое эпос, миф, сказка, былина, песня;</w:t>
      </w:r>
    </w:p>
    <w:p w:rsidR="00E0188E" w:rsidRDefault="00E0188E" w:rsidP="00E0188E">
      <w:pPr>
        <w:numPr>
          <w:ilvl w:val="0"/>
          <w:numId w:val="1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0188E" w:rsidRDefault="00E0188E" w:rsidP="00E0188E">
      <w:pPr>
        <w:numPr>
          <w:ilvl w:val="0"/>
          <w:numId w:val="1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знать, что такое национальная литература и каковы её выразительные средства;</w:t>
      </w:r>
    </w:p>
    <w:p w:rsidR="00E0188E" w:rsidRDefault="00E0188E" w:rsidP="00E0188E">
      <w:pPr>
        <w:numPr>
          <w:ilvl w:val="0"/>
          <w:numId w:val="1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оценивать морально-нравственный потенциал национальной литературы.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30. Бытовые традиции народов России: пища, одежда, дом</w:t>
      </w:r>
    </w:p>
    <w:p w:rsidR="00E0188E" w:rsidRDefault="00E0188E" w:rsidP="00E0188E">
      <w:pPr>
        <w:numPr>
          <w:ilvl w:val="0"/>
          <w:numId w:val="1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E0188E" w:rsidRDefault="00E0188E" w:rsidP="00E0188E">
      <w:pPr>
        <w:numPr>
          <w:ilvl w:val="0"/>
          <w:numId w:val="1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0188E" w:rsidRDefault="00E0188E" w:rsidP="00E0188E">
      <w:pPr>
        <w:numPr>
          <w:ilvl w:val="0"/>
          <w:numId w:val="1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E0188E" w:rsidRDefault="00E0188E" w:rsidP="00E0188E">
      <w:pPr>
        <w:numPr>
          <w:ilvl w:val="0"/>
          <w:numId w:val="16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близким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через бытовые традиции народов своего края.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31. Культурная карта России (практическое занятие)</w:t>
      </w:r>
    </w:p>
    <w:p w:rsidR="00E0188E" w:rsidRDefault="00E0188E" w:rsidP="00E0188E">
      <w:pPr>
        <w:numPr>
          <w:ilvl w:val="0"/>
          <w:numId w:val="17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:rsidR="00E0188E" w:rsidRDefault="00E0188E" w:rsidP="00E0188E">
      <w:pPr>
        <w:numPr>
          <w:ilvl w:val="0"/>
          <w:numId w:val="17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понимать, что такое культурная карта народов России;</w:t>
      </w:r>
    </w:p>
    <w:p w:rsidR="00E0188E" w:rsidRDefault="00E0188E" w:rsidP="00E0188E">
      <w:pPr>
        <w:numPr>
          <w:ilvl w:val="0"/>
          <w:numId w:val="17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отдельные области культурной карты в соответствии с их особенностями.</w:t>
      </w:r>
    </w:p>
    <w:p w:rsidR="00E0188E" w:rsidRDefault="00E0188E" w:rsidP="00E0188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32. Единство страны — залог будущего России</w:t>
      </w:r>
    </w:p>
    <w:p w:rsidR="00E0188E" w:rsidRDefault="00E0188E" w:rsidP="00E0188E">
      <w:pPr>
        <w:numPr>
          <w:ilvl w:val="0"/>
          <w:numId w:val="17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E0188E" w:rsidRDefault="00E0188E" w:rsidP="00E0188E">
      <w:pPr>
        <w:numPr>
          <w:ilvl w:val="0"/>
          <w:numId w:val="17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 w:rsidP="00E01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2E4E" w:rsidRDefault="004E2E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0188E" w:rsidRDefault="00E0188E"/>
    <w:p w:rsidR="00E0188E" w:rsidRDefault="00E0188E"/>
    <w:p w:rsidR="00E0188E" w:rsidRDefault="00E0188E"/>
    <w:p w:rsidR="00E0188E" w:rsidRDefault="00E0188E"/>
    <w:p w:rsidR="00E0188E" w:rsidRDefault="00E0188E"/>
    <w:p w:rsidR="00E0188E" w:rsidRDefault="00E0188E"/>
    <w:p w:rsidR="00E0188E" w:rsidRDefault="00E0188E"/>
    <w:p w:rsidR="00E0188E" w:rsidRDefault="00E0188E"/>
    <w:p w:rsidR="004E2E4E" w:rsidRDefault="004E2E4E" w:rsidP="004E2E4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98"/>
        <w:gridCol w:w="528"/>
        <w:gridCol w:w="1104"/>
        <w:gridCol w:w="1142"/>
        <w:gridCol w:w="864"/>
        <w:gridCol w:w="6016"/>
        <w:gridCol w:w="1116"/>
        <w:gridCol w:w="1466"/>
      </w:tblGrid>
      <w:tr w:rsidR="004E2E4E" w:rsidTr="00080ED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</w:t>
            </w:r>
            <w:proofErr w:type="spellEnd"/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E2E4E" w:rsidTr="00080ED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</w:tr>
      <w:tr w:rsidR="004E2E4E" w:rsidRPr="00753992" w:rsidTr="00080E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 w:rsidRPr="00BF049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Тематический блок 1. «Россия — наш общий дом»</w:t>
            </w:r>
          </w:p>
        </w:tc>
      </w:tr>
      <w:tr w:rsidR="004E2E4E" w:rsidTr="00080EDE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Зачем изучать курс «Основы духовно-нравственной культуры народов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России»?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60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об особенностях курса «Основы духовно-нравственной культуры народов России»;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понимать объяснения учителя по теме урока;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вести самостоятельную работу с учебником;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 дом — Россия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понимать объяснения учителя по теме урока;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и история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коммуникативной роли языка;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русском языке как языке межнационального общения; слушать объяснения учителя, стараясь выделить главное;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объяснять наблюдаемые в практике изучения языка явления;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Истоки родной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2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том, что такое культура, об общих чертах в  культуре разных народов;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и понимать объяснения учителя по теме урока;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задания на понимание и разграничение понятий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Материальная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0" w:lineRule="auto"/>
              <w:ind w:left="72" w:right="720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традиционных укладах жизни разных народов; слушать и анализировать выступления одноклассников;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учебником, анализировать проблемные ситуации;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духовной культуре разных народов;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взаимосвязь между проявлениями материальной и духовной культуры; выполнять задания на понимание и разграничение понятий по теме;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учиться работать с текстом и зри тельным рядом учебника;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смысл понятия «образование», уметь объяснять важность и необходимость образования для общества;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 w:rsidSect="00AF7BE6">
          <w:pgSz w:w="16840" w:h="11900"/>
          <w:pgMar w:top="282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98"/>
        <w:gridCol w:w="528"/>
        <w:gridCol w:w="1104"/>
        <w:gridCol w:w="1142"/>
        <w:gridCol w:w="864"/>
        <w:gridCol w:w="6016"/>
        <w:gridCol w:w="1116"/>
        <w:gridCol w:w="1466"/>
      </w:tblGrid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Многообразие культур России (</w:t>
            </w:r>
            <w:r w:rsidRPr="00BF049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практическое занятие</w:t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выступления одноклассников;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RPr="00753992" w:rsidTr="00080E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 w:rsidRPr="00BF049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Тематический блок 2. «Семья и духовно-нравственные ценности»</w:t>
            </w:r>
          </w:p>
        </w:tc>
      </w:tr>
      <w:tr w:rsidR="004E2E4E" w:rsidTr="00080ED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  — хранитель духовных ценностей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что такое семья, формировать представление о взаимосвязях между типом культуры и особенностями семейного уклада у разных народов;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значение термина «поколение»;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решать проблемные задачи;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Родина начинается с семьи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уметь объяснять и разграничивать основные понятия по теме;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просматривать и анализировать учебные фильмы, работать с раздаточным материалом;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основные фольклорные сюжеты о семье, семейных ценностях;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и понимать морально-нравственное значение семьи;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научно-популярной литературой, просматривать и анализировать учебные фильмы, систематизировать учебный материал;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 в истории семьи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что такое «семейный труд», сознавать и характеризовать важного общего семейного труда для укрепления целостности семьи;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45" w:lineRule="auto"/>
              <w:ind w:left="72" w:right="86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 в современном мире (</w:t>
            </w:r>
            <w:r w:rsidRPr="00BF049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практическое занятие</w:t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23.12.2022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2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почему важно изучать и хранить историю своей семьи, передавать её следующим поколениям;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RPr="00753992" w:rsidTr="00080E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 w:rsidRPr="00BF049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Тематический блок 3. «Духовно-нравственное богатство личности»</w:t>
            </w:r>
          </w:p>
        </w:tc>
      </w:tr>
      <w:tr w:rsidR="004E2E4E" w:rsidTr="00080ED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  — общество  —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знать, что такое гуманизм, понимать, что делает человека человеком и какие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проявления людей можно назвать гуманными;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Духовный мир человека. Человек </w:t>
            </w:r>
            <w:proofErr w:type="gramStart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—т</w:t>
            </w:r>
            <w:proofErr w:type="gramEnd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ворец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2" w:lineRule="auto"/>
              <w:ind w:left="7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значение слова «человек» в контексте духовно- нравственной культуры;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98"/>
        <w:gridCol w:w="528"/>
        <w:gridCol w:w="1104"/>
        <w:gridCol w:w="1142"/>
        <w:gridCol w:w="864"/>
        <w:gridCol w:w="6016"/>
        <w:gridCol w:w="1116"/>
        <w:gridCol w:w="1466"/>
      </w:tblGrid>
      <w:tr w:rsidR="004E2E4E" w:rsidTr="00080EDE">
        <w:trPr>
          <w:trHeight w:hRule="exact" w:val="14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 и духовно-нравственные 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27.01.2023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что такое мораль и нравственность, любовь </w:t>
            </w:r>
            <w:proofErr w:type="gramStart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</w:t>
            </w:r>
            <w:proofErr w:type="gramEnd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близким; показывать на примерах важность таких ценностей как взаимопомощь, сострадание, милосердие, любовь, дружба и др.;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RPr="00753992" w:rsidTr="00080ED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 w:rsidRPr="00BF049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Тематический блок 4. «Культурное единство России»</w:t>
            </w:r>
          </w:p>
        </w:tc>
      </w:tr>
      <w:tr w:rsidR="004E2E4E" w:rsidTr="00080ED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Историческая память как духовно-нравственная ценность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2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 как язык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4" w:lineRule="auto"/>
              <w:ind w:left="7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литературы, её отличия от других видов художественного творчества;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средства выражения духовного мира человека, его морали и нравственности в произведениях литературы;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Взаимовлияние культур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иметь представление о значении терминов «взаимодействие культур», «культурный обмен»;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важность сохранения культурного наследия;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понимать и разграничивать понятия, отбирать и сравнивать материал по нескольким источникам;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2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осознавать их и защищать в качестве базовых общегражданских ценностей российского общества;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Регионы России: культурное многообразие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понимать принципы федеративного устройства России, объяснять поняти</w:t>
            </w:r>
            <w:proofErr w:type="gramStart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е«</w:t>
            </w:r>
            <w:proofErr w:type="spellStart"/>
            <w:proofErr w:type="gramEnd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полиэтничность</w:t>
            </w:r>
            <w:proofErr w:type="spellEnd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ценность многообразия культурных укладов народов России;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уметь рассказывать о культурном своеобразии своей малой родины;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720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объяснять, что такое «народный праздник»;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уметь рассказывать о праздничных традициях разных народов и своей семьи; понимать и объяснять нравственный смысл народного праздника;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работать с учебником,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>
          <w:pgSz w:w="16840" w:h="11900"/>
          <w:pgMar w:top="284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798"/>
        <w:gridCol w:w="528"/>
        <w:gridCol w:w="1104"/>
        <w:gridCol w:w="1142"/>
        <w:gridCol w:w="864"/>
        <w:gridCol w:w="6016"/>
        <w:gridCol w:w="1116"/>
        <w:gridCol w:w="1466"/>
      </w:tblGrid>
      <w:tr w:rsidR="004E2E4E" w:rsidTr="00080ED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86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устанавливать связь между историей памятника и историей края;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памятники истории и культуры;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нравственный и научный смысл краеведческой работы;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культура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музыки как вида искусства;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музыке;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слушать объяснения учителя, работать с научно-популярной литературой,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Изобразительное искусство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4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особенности изобразительного искусства как вида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художественного творчества;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обосновывать важность искусства как формы трансляции культурных ценностей;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знать и называть основные темы искусства народов России;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понимать, что такое национальная литература;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и показывать </w:t>
            </w:r>
            <w:proofErr w:type="gramStart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 примерах, как</w:t>
            </w:r>
            <w:proofErr w:type="gramEnd"/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произведения фольклора отражают историю народа, его духовно-нравственные ценности;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Бытовые традиции народов России: пища, одежда, дом (</w:t>
            </w:r>
            <w:r w:rsidRPr="00BF049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практическое занятие</w:t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45" w:lineRule="auto"/>
              <w:ind w:right="1008"/>
              <w:jc w:val="center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Культурная карта России (</w:t>
            </w:r>
            <w:r w:rsidRPr="00BF049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практическое занятие</w:t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Единство страны  — залог будущего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26.05.2023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единства;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4E2E4E" w:rsidTr="00080EDE">
        <w:trPr>
          <w:trHeight w:hRule="exact" w:val="522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/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>
          <w:pgSz w:w="16840" w:h="11900"/>
          <w:pgMar w:top="284" w:right="640" w:bottom="11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78" w:line="220" w:lineRule="exact"/>
      </w:pPr>
    </w:p>
    <w:p w:rsidR="004E2E4E" w:rsidRDefault="004E2E4E" w:rsidP="004E2E4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E2E4E" w:rsidTr="00080ED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E2E4E" w:rsidTr="00080EDE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E4E" w:rsidRDefault="004E2E4E" w:rsidP="00080EDE"/>
        </w:tc>
      </w:tr>
      <w:tr w:rsidR="004E2E4E" w:rsidTr="00080ED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71" w:lineRule="auto"/>
              <w:ind w:left="72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Зачем изучать курс «Основы духовно-нравственной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культуры народов России»?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 дом — Россия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Язык и история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Русский язык — язык общения и язык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возможностей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Истоки родной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Материальная культура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Духовная культура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Многообразие культур России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E2E4E" w:rsidTr="00080ED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right="86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  — хранитель духовных ценностей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 начинается с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Традиции семейного воспитания 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Образ семьи в культуре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 в истории 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Творческая работа;</w:t>
            </w:r>
          </w:p>
        </w:tc>
      </w:tr>
      <w:tr w:rsidR="004E2E4E" w:rsidTr="00080ED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Семья в современном мире (практическое 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Личность  — общество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—к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ультура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Духовный мир человека.</w:t>
            </w:r>
          </w:p>
          <w:p w:rsidR="004E2E4E" w:rsidRPr="00BF0497" w:rsidRDefault="004E2E4E" w:rsidP="00080EDE">
            <w:pPr>
              <w:autoSpaceDE w:val="0"/>
              <w:autoSpaceDN w:val="0"/>
              <w:spacing w:before="70" w:after="0" w:line="230" w:lineRule="auto"/>
              <w:jc w:val="center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Человек — творец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Личность и духовно-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нравственные ценности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 xml:space="preserve">Историческая память как духовно-нравственная </w:t>
            </w:r>
            <w:r w:rsidRPr="00BF0497">
              <w:br/>
            </w: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ценность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Литература как язык культуры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Взаимовлияние культур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Духовно-нравственные ценности российского народа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Праздники в культуре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Памятники в культуре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Музыкальная культура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Изобразительное искусство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Фольклор и литература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4E2E4E" w:rsidTr="00080ED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Фольклор и литература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Бытовые традиции народов России: пища, одежда, 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Культурная карта России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Единство страны  — залог будущего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Единство страны  — залог будущего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E2E4E" w:rsidTr="00080ED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650"/>
        <w:gridCol w:w="732"/>
        <w:gridCol w:w="1620"/>
        <w:gridCol w:w="1668"/>
        <w:gridCol w:w="2882"/>
      </w:tblGrid>
      <w:tr w:rsidR="004E2E4E" w:rsidTr="00080EDE">
        <w:trPr>
          <w:trHeight w:hRule="exact" w:val="808"/>
        </w:trPr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Pr="00BF0497" w:rsidRDefault="004E2E4E" w:rsidP="00080EDE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F0497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E4E" w:rsidRDefault="004E2E4E" w:rsidP="00080EDE"/>
        </w:tc>
      </w:tr>
    </w:tbl>
    <w:p w:rsidR="004E2E4E" w:rsidRDefault="004E2E4E" w:rsidP="004E2E4E">
      <w:pPr>
        <w:autoSpaceDE w:val="0"/>
        <w:autoSpaceDN w:val="0"/>
        <w:spacing w:after="0" w:line="14" w:lineRule="exact"/>
      </w:pPr>
    </w:p>
    <w:p w:rsidR="004E2E4E" w:rsidRDefault="004E2E4E" w:rsidP="004E2E4E">
      <w:pPr>
        <w:sectPr w:rsidR="004E2E4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E2E4E" w:rsidRDefault="004E2E4E" w:rsidP="004E2E4E">
      <w:pPr>
        <w:autoSpaceDE w:val="0"/>
        <w:autoSpaceDN w:val="0"/>
        <w:spacing w:after="78" w:line="220" w:lineRule="exact"/>
      </w:pPr>
    </w:p>
    <w:p w:rsidR="004E2E4E" w:rsidRDefault="004E2E4E" w:rsidP="004E2E4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E2E4E" w:rsidRDefault="004E2E4E" w:rsidP="004E2E4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E2E4E" w:rsidRPr="00BF0497" w:rsidRDefault="004E2E4E" w:rsidP="004E2E4E">
      <w:pPr>
        <w:autoSpaceDE w:val="0"/>
        <w:autoSpaceDN w:val="0"/>
        <w:spacing w:before="166" w:after="0"/>
        <w:ind w:right="288"/>
      </w:pPr>
      <w:r w:rsidRPr="00BF0497">
        <w:rPr>
          <w:rFonts w:ascii="Times New Roman" w:eastAsia="Times New Roman" w:hAnsi="Times New Roman"/>
          <w:color w:val="000000"/>
          <w:sz w:val="24"/>
        </w:rPr>
        <w:t xml:space="preserve"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BF0497">
        <w:br/>
      </w:r>
      <w:r w:rsidRPr="00BF0497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4E2E4E" w:rsidRPr="00BF0497" w:rsidRDefault="004E2E4E" w:rsidP="004E2E4E">
      <w:pPr>
        <w:autoSpaceDE w:val="0"/>
        <w:autoSpaceDN w:val="0"/>
        <w:spacing w:before="262" w:after="0" w:line="230" w:lineRule="auto"/>
      </w:pPr>
      <w:r w:rsidRPr="00BF0497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4E2E4E" w:rsidRPr="00BF0497" w:rsidRDefault="004E2E4E" w:rsidP="004E2E4E">
      <w:pPr>
        <w:autoSpaceDE w:val="0"/>
        <w:autoSpaceDN w:val="0"/>
        <w:spacing w:before="166" w:after="0" w:line="230" w:lineRule="auto"/>
      </w:pPr>
      <w:r w:rsidRPr="00BF0497">
        <w:rPr>
          <w:rFonts w:ascii="Times New Roman" w:eastAsia="Times New Roman" w:hAnsi="Times New Roman"/>
          <w:color w:val="000000"/>
          <w:sz w:val="24"/>
        </w:rPr>
        <w:t>Учебное пособие.</w:t>
      </w:r>
    </w:p>
    <w:p w:rsidR="004E2E4E" w:rsidRPr="00BF0497" w:rsidRDefault="004E2E4E" w:rsidP="004E2E4E">
      <w:pPr>
        <w:autoSpaceDE w:val="0"/>
        <w:autoSpaceDN w:val="0"/>
        <w:spacing w:before="264" w:after="0" w:line="230" w:lineRule="auto"/>
      </w:pPr>
      <w:r w:rsidRPr="00BF0497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4E2E4E" w:rsidRPr="00BF0497" w:rsidRDefault="004E2E4E" w:rsidP="004E2E4E">
      <w:pPr>
        <w:autoSpaceDE w:val="0"/>
        <w:autoSpaceDN w:val="0"/>
        <w:spacing w:before="168" w:after="0" w:line="230" w:lineRule="auto"/>
      </w:pPr>
      <w:r w:rsidRPr="00BF0497">
        <w:rPr>
          <w:rFonts w:ascii="Times New Roman" w:eastAsia="Times New Roman" w:hAnsi="Times New Roman"/>
          <w:color w:val="000000"/>
          <w:sz w:val="24"/>
        </w:rPr>
        <w:t>РЭШ</w:t>
      </w:r>
    </w:p>
    <w:p w:rsidR="004E2E4E" w:rsidRPr="00BF0497" w:rsidRDefault="004E2E4E" w:rsidP="004E2E4E">
      <w:pPr>
        <w:sectPr w:rsidR="004E2E4E" w:rsidRPr="00BF049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E2E4E" w:rsidRPr="00BF0497" w:rsidRDefault="004E2E4E" w:rsidP="004E2E4E">
      <w:pPr>
        <w:autoSpaceDE w:val="0"/>
        <w:autoSpaceDN w:val="0"/>
        <w:spacing w:after="78" w:line="220" w:lineRule="exact"/>
      </w:pPr>
    </w:p>
    <w:p w:rsidR="004E2E4E" w:rsidRPr="00BF0497" w:rsidRDefault="004E2E4E" w:rsidP="004E2E4E">
      <w:pPr>
        <w:autoSpaceDE w:val="0"/>
        <w:autoSpaceDN w:val="0"/>
        <w:spacing w:after="0" w:line="230" w:lineRule="auto"/>
      </w:pPr>
      <w:r w:rsidRPr="00BF0497"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4E2E4E" w:rsidRPr="00BF0497" w:rsidRDefault="004E2E4E" w:rsidP="004E2E4E">
      <w:pPr>
        <w:autoSpaceDE w:val="0"/>
        <w:autoSpaceDN w:val="0"/>
        <w:spacing w:before="346" w:after="0" w:line="302" w:lineRule="auto"/>
        <w:ind w:right="7200"/>
      </w:pPr>
      <w:r w:rsidRPr="00BF0497">
        <w:rPr>
          <w:rFonts w:ascii="Times New Roman" w:eastAsia="Times New Roman" w:hAnsi="Times New Roman"/>
          <w:b/>
          <w:color w:val="000000"/>
          <w:sz w:val="24"/>
        </w:rPr>
        <w:t xml:space="preserve">УЧЕБНОЕ ОБОРУДОВАНИЕ </w:t>
      </w:r>
      <w:r w:rsidRPr="00BF0497">
        <w:br/>
      </w:r>
      <w:proofErr w:type="spellStart"/>
      <w:r w:rsidRPr="00BF0497">
        <w:rPr>
          <w:rFonts w:ascii="Times New Roman" w:eastAsia="Times New Roman" w:hAnsi="Times New Roman"/>
          <w:color w:val="000000"/>
          <w:sz w:val="24"/>
        </w:rPr>
        <w:t>Ноутбук</w:t>
      </w:r>
      <w:proofErr w:type="gramStart"/>
      <w:r w:rsidRPr="00BF0497">
        <w:rPr>
          <w:rFonts w:ascii="Times New Roman" w:eastAsia="Times New Roman" w:hAnsi="Times New Roman"/>
          <w:color w:val="000000"/>
          <w:sz w:val="24"/>
        </w:rPr>
        <w:t>,п</w:t>
      </w:r>
      <w:proofErr w:type="gramEnd"/>
      <w:r w:rsidRPr="00BF0497">
        <w:rPr>
          <w:rFonts w:ascii="Times New Roman" w:eastAsia="Times New Roman" w:hAnsi="Times New Roman"/>
          <w:color w:val="000000"/>
          <w:sz w:val="24"/>
        </w:rPr>
        <w:t>роектор</w:t>
      </w:r>
      <w:proofErr w:type="spellEnd"/>
    </w:p>
    <w:p w:rsidR="004E2E4E" w:rsidRPr="00BF0497" w:rsidRDefault="004E2E4E" w:rsidP="004E2E4E">
      <w:pPr>
        <w:autoSpaceDE w:val="0"/>
        <w:autoSpaceDN w:val="0"/>
        <w:spacing w:before="262" w:after="0" w:line="302" w:lineRule="auto"/>
        <w:ind w:right="3024"/>
      </w:pPr>
      <w:r w:rsidRPr="00BF0497"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ПРАКТИЧЕСКИХ РАБОТ </w:t>
      </w:r>
      <w:r w:rsidRPr="00BF0497">
        <w:rPr>
          <w:rFonts w:ascii="Times New Roman" w:eastAsia="Times New Roman" w:hAnsi="Times New Roman"/>
          <w:color w:val="000000"/>
          <w:sz w:val="24"/>
        </w:rPr>
        <w:t>Справочники, карты</w:t>
      </w:r>
    </w:p>
    <w:p w:rsidR="004E2E4E" w:rsidRDefault="004E2E4E" w:rsidP="004E2E4E"/>
    <w:p w:rsidR="004E2E4E" w:rsidRDefault="004E2E4E"/>
    <w:sectPr w:rsidR="004E2E4E" w:rsidSect="00A67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D537C"/>
    <w:multiLevelType w:val="multilevel"/>
    <w:tmpl w:val="1CDA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4219AE"/>
    <w:multiLevelType w:val="multilevel"/>
    <w:tmpl w:val="C1E6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696568"/>
    <w:multiLevelType w:val="multilevel"/>
    <w:tmpl w:val="1F7AF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A30CBB"/>
    <w:multiLevelType w:val="multilevel"/>
    <w:tmpl w:val="4386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C70364"/>
    <w:multiLevelType w:val="multilevel"/>
    <w:tmpl w:val="62C0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13C7D64"/>
    <w:multiLevelType w:val="multilevel"/>
    <w:tmpl w:val="62B2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2576399"/>
    <w:multiLevelType w:val="multilevel"/>
    <w:tmpl w:val="58FA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32420B9"/>
    <w:multiLevelType w:val="multilevel"/>
    <w:tmpl w:val="05EA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38957EB"/>
    <w:multiLevelType w:val="multilevel"/>
    <w:tmpl w:val="3016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5610B7B"/>
    <w:multiLevelType w:val="multilevel"/>
    <w:tmpl w:val="3CF2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5A54BD3"/>
    <w:multiLevelType w:val="multilevel"/>
    <w:tmpl w:val="54E4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7171FBF"/>
    <w:multiLevelType w:val="multilevel"/>
    <w:tmpl w:val="2742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73B17F7"/>
    <w:multiLevelType w:val="multilevel"/>
    <w:tmpl w:val="487C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7EA5F48"/>
    <w:multiLevelType w:val="multilevel"/>
    <w:tmpl w:val="430C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BD1098A"/>
    <w:multiLevelType w:val="multilevel"/>
    <w:tmpl w:val="2FF4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CFA069B"/>
    <w:multiLevelType w:val="multilevel"/>
    <w:tmpl w:val="36048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D467244"/>
    <w:multiLevelType w:val="multilevel"/>
    <w:tmpl w:val="C8725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E226B2E"/>
    <w:multiLevelType w:val="multilevel"/>
    <w:tmpl w:val="48EC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E3E0D7A"/>
    <w:multiLevelType w:val="multilevel"/>
    <w:tmpl w:val="4288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09E34E6"/>
    <w:multiLevelType w:val="multilevel"/>
    <w:tmpl w:val="4DDEA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0BC356E"/>
    <w:multiLevelType w:val="multilevel"/>
    <w:tmpl w:val="DBBE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0BD5122"/>
    <w:multiLevelType w:val="multilevel"/>
    <w:tmpl w:val="B762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1E95C4A"/>
    <w:multiLevelType w:val="multilevel"/>
    <w:tmpl w:val="BEE02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25D215C"/>
    <w:multiLevelType w:val="multilevel"/>
    <w:tmpl w:val="F20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2A038C7"/>
    <w:multiLevelType w:val="multilevel"/>
    <w:tmpl w:val="BCE4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2BA27D5"/>
    <w:multiLevelType w:val="multilevel"/>
    <w:tmpl w:val="8588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3635F76"/>
    <w:multiLevelType w:val="multilevel"/>
    <w:tmpl w:val="FACE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4036F01"/>
    <w:multiLevelType w:val="multilevel"/>
    <w:tmpl w:val="B1C2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4924B0C"/>
    <w:multiLevelType w:val="multilevel"/>
    <w:tmpl w:val="9072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5052386"/>
    <w:multiLevelType w:val="multilevel"/>
    <w:tmpl w:val="08A6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5371B4C"/>
    <w:multiLevelType w:val="multilevel"/>
    <w:tmpl w:val="D7B8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5E1176E"/>
    <w:multiLevelType w:val="multilevel"/>
    <w:tmpl w:val="F474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6F55D19"/>
    <w:multiLevelType w:val="multilevel"/>
    <w:tmpl w:val="C984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8577635"/>
    <w:multiLevelType w:val="multilevel"/>
    <w:tmpl w:val="307E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8D02728"/>
    <w:multiLevelType w:val="multilevel"/>
    <w:tmpl w:val="E8E2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93E2874"/>
    <w:multiLevelType w:val="multilevel"/>
    <w:tmpl w:val="5406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9A75EEA"/>
    <w:multiLevelType w:val="multilevel"/>
    <w:tmpl w:val="FE3A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A2B2C18"/>
    <w:multiLevelType w:val="multilevel"/>
    <w:tmpl w:val="BD88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B107106"/>
    <w:multiLevelType w:val="multilevel"/>
    <w:tmpl w:val="7AA6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B3624D1"/>
    <w:multiLevelType w:val="multilevel"/>
    <w:tmpl w:val="208E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BE12DE0"/>
    <w:multiLevelType w:val="multilevel"/>
    <w:tmpl w:val="6914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CB92EB5"/>
    <w:multiLevelType w:val="multilevel"/>
    <w:tmpl w:val="3644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CCE3956"/>
    <w:multiLevelType w:val="multilevel"/>
    <w:tmpl w:val="8B9A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D032C78"/>
    <w:multiLevelType w:val="multilevel"/>
    <w:tmpl w:val="6450D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D353730"/>
    <w:multiLevelType w:val="multilevel"/>
    <w:tmpl w:val="DCBE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D9223D2"/>
    <w:multiLevelType w:val="multilevel"/>
    <w:tmpl w:val="F1304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DA04C59"/>
    <w:multiLevelType w:val="multilevel"/>
    <w:tmpl w:val="542C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EF67C63"/>
    <w:multiLevelType w:val="multilevel"/>
    <w:tmpl w:val="7BA4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0CA1E24"/>
    <w:multiLevelType w:val="multilevel"/>
    <w:tmpl w:val="1092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277777F"/>
    <w:multiLevelType w:val="multilevel"/>
    <w:tmpl w:val="4844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2F01141"/>
    <w:multiLevelType w:val="multilevel"/>
    <w:tmpl w:val="4D90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34B2ABF"/>
    <w:multiLevelType w:val="multilevel"/>
    <w:tmpl w:val="57FA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37E3F9D"/>
    <w:multiLevelType w:val="multilevel"/>
    <w:tmpl w:val="535ED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3B62598"/>
    <w:multiLevelType w:val="multilevel"/>
    <w:tmpl w:val="07A6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589375D"/>
    <w:multiLevelType w:val="multilevel"/>
    <w:tmpl w:val="4DF6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598703C"/>
    <w:multiLevelType w:val="multilevel"/>
    <w:tmpl w:val="1670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5AA253A"/>
    <w:multiLevelType w:val="multilevel"/>
    <w:tmpl w:val="A7D2C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7397BFE"/>
    <w:multiLevelType w:val="multilevel"/>
    <w:tmpl w:val="2680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833769E"/>
    <w:multiLevelType w:val="multilevel"/>
    <w:tmpl w:val="9CB0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87661A2"/>
    <w:multiLevelType w:val="multilevel"/>
    <w:tmpl w:val="A144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A0A70EE"/>
    <w:multiLevelType w:val="multilevel"/>
    <w:tmpl w:val="50FE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A2A539F"/>
    <w:multiLevelType w:val="multilevel"/>
    <w:tmpl w:val="788E6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CA60726"/>
    <w:multiLevelType w:val="multilevel"/>
    <w:tmpl w:val="E5D4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E0D7101"/>
    <w:multiLevelType w:val="multilevel"/>
    <w:tmpl w:val="2084D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2E4E1724"/>
    <w:multiLevelType w:val="multilevel"/>
    <w:tmpl w:val="E416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2E594254"/>
    <w:multiLevelType w:val="multilevel"/>
    <w:tmpl w:val="90C8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2F2F4B6E"/>
    <w:multiLevelType w:val="multilevel"/>
    <w:tmpl w:val="0700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F492D29"/>
    <w:multiLevelType w:val="multilevel"/>
    <w:tmpl w:val="4D5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2FEC26BC"/>
    <w:multiLevelType w:val="multilevel"/>
    <w:tmpl w:val="7544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2FF21881"/>
    <w:multiLevelType w:val="multilevel"/>
    <w:tmpl w:val="98207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00274DE"/>
    <w:multiLevelType w:val="multilevel"/>
    <w:tmpl w:val="791CA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0A96E8A"/>
    <w:multiLevelType w:val="multilevel"/>
    <w:tmpl w:val="CDA2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1BF1F05"/>
    <w:multiLevelType w:val="multilevel"/>
    <w:tmpl w:val="81203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2082A7C"/>
    <w:multiLevelType w:val="multilevel"/>
    <w:tmpl w:val="30BAC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21B79AD"/>
    <w:multiLevelType w:val="multilevel"/>
    <w:tmpl w:val="4A34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3F61710"/>
    <w:multiLevelType w:val="multilevel"/>
    <w:tmpl w:val="F782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429509E"/>
    <w:multiLevelType w:val="multilevel"/>
    <w:tmpl w:val="2C2A9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4916AA0"/>
    <w:multiLevelType w:val="multilevel"/>
    <w:tmpl w:val="87A8B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4C82B7B"/>
    <w:multiLevelType w:val="multilevel"/>
    <w:tmpl w:val="7BCE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5D451BE"/>
    <w:multiLevelType w:val="multilevel"/>
    <w:tmpl w:val="4514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694075D"/>
    <w:multiLevelType w:val="multilevel"/>
    <w:tmpl w:val="53CA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6C42F31"/>
    <w:multiLevelType w:val="multilevel"/>
    <w:tmpl w:val="68D64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8AC5EC0"/>
    <w:multiLevelType w:val="multilevel"/>
    <w:tmpl w:val="54C4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9E24380"/>
    <w:multiLevelType w:val="multilevel"/>
    <w:tmpl w:val="9250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9E71E2F"/>
    <w:multiLevelType w:val="multilevel"/>
    <w:tmpl w:val="5C7C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BBC5C1A"/>
    <w:multiLevelType w:val="multilevel"/>
    <w:tmpl w:val="5972E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E8C41DE"/>
    <w:multiLevelType w:val="multilevel"/>
    <w:tmpl w:val="6284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E8F3E8B"/>
    <w:multiLevelType w:val="multilevel"/>
    <w:tmpl w:val="36B8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E9A6D44"/>
    <w:multiLevelType w:val="multilevel"/>
    <w:tmpl w:val="2B9C6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F376CB2"/>
    <w:multiLevelType w:val="multilevel"/>
    <w:tmpl w:val="826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F9860D8"/>
    <w:multiLevelType w:val="multilevel"/>
    <w:tmpl w:val="0150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01A6DBD"/>
    <w:multiLevelType w:val="multilevel"/>
    <w:tmpl w:val="89BA0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0400EB6"/>
    <w:multiLevelType w:val="multilevel"/>
    <w:tmpl w:val="234A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10930D7"/>
    <w:multiLevelType w:val="multilevel"/>
    <w:tmpl w:val="BC14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4037C63"/>
    <w:multiLevelType w:val="multilevel"/>
    <w:tmpl w:val="6B6ED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5E64E3"/>
    <w:multiLevelType w:val="multilevel"/>
    <w:tmpl w:val="2FF4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5B204B7"/>
    <w:multiLevelType w:val="multilevel"/>
    <w:tmpl w:val="042E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9934C87"/>
    <w:multiLevelType w:val="multilevel"/>
    <w:tmpl w:val="4CAC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9946E5C"/>
    <w:multiLevelType w:val="multilevel"/>
    <w:tmpl w:val="0866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9AE4E7D"/>
    <w:multiLevelType w:val="multilevel"/>
    <w:tmpl w:val="9C28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A211BC4"/>
    <w:multiLevelType w:val="multilevel"/>
    <w:tmpl w:val="E36C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A295873"/>
    <w:multiLevelType w:val="multilevel"/>
    <w:tmpl w:val="EC94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A665FBC"/>
    <w:multiLevelType w:val="multilevel"/>
    <w:tmpl w:val="D254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A695B88"/>
    <w:multiLevelType w:val="multilevel"/>
    <w:tmpl w:val="8E5E3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AF32283"/>
    <w:multiLevelType w:val="multilevel"/>
    <w:tmpl w:val="83A4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B3276E9"/>
    <w:multiLevelType w:val="multilevel"/>
    <w:tmpl w:val="43E4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4BE12C65"/>
    <w:multiLevelType w:val="multilevel"/>
    <w:tmpl w:val="AE98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CB5725C"/>
    <w:multiLevelType w:val="multilevel"/>
    <w:tmpl w:val="18CC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D5275A5"/>
    <w:multiLevelType w:val="multilevel"/>
    <w:tmpl w:val="2D7E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DD23E13"/>
    <w:multiLevelType w:val="multilevel"/>
    <w:tmpl w:val="19B2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E1F3C4D"/>
    <w:multiLevelType w:val="multilevel"/>
    <w:tmpl w:val="133A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F8267B4"/>
    <w:multiLevelType w:val="multilevel"/>
    <w:tmpl w:val="7206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516C5F87"/>
    <w:multiLevelType w:val="multilevel"/>
    <w:tmpl w:val="0A48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535F39CC"/>
    <w:multiLevelType w:val="multilevel"/>
    <w:tmpl w:val="EB18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44240E7"/>
    <w:multiLevelType w:val="multilevel"/>
    <w:tmpl w:val="5E6CE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55C6980"/>
    <w:multiLevelType w:val="multilevel"/>
    <w:tmpl w:val="2E4C5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5777064"/>
    <w:multiLevelType w:val="multilevel"/>
    <w:tmpl w:val="F2CE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62E7DAA"/>
    <w:multiLevelType w:val="multilevel"/>
    <w:tmpl w:val="549E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6AB21FA"/>
    <w:multiLevelType w:val="multilevel"/>
    <w:tmpl w:val="3B1E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8352CA3"/>
    <w:multiLevelType w:val="multilevel"/>
    <w:tmpl w:val="4146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8533031"/>
    <w:multiLevelType w:val="multilevel"/>
    <w:tmpl w:val="1534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8963404"/>
    <w:multiLevelType w:val="multilevel"/>
    <w:tmpl w:val="848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5A651C27"/>
    <w:multiLevelType w:val="multilevel"/>
    <w:tmpl w:val="585A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D1A7C23"/>
    <w:multiLevelType w:val="multilevel"/>
    <w:tmpl w:val="3B2EA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5F8E07BA"/>
    <w:multiLevelType w:val="multilevel"/>
    <w:tmpl w:val="4B84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FBE4292"/>
    <w:multiLevelType w:val="multilevel"/>
    <w:tmpl w:val="4B40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122133D"/>
    <w:multiLevelType w:val="multilevel"/>
    <w:tmpl w:val="A1A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2937D08"/>
    <w:multiLevelType w:val="multilevel"/>
    <w:tmpl w:val="FFD2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2CD2ADE"/>
    <w:multiLevelType w:val="multilevel"/>
    <w:tmpl w:val="79AAF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3FD327E"/>
    <w:multiLevelType w:val="multilevel"/>
    <w:tmpl w:val="785A8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57A52E9"/>
    <w:multiLevelType w:val="multilevel"/>
    <w:tmpl w:val="D21C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590247A"/>
    <w:multiLevelType w:val="multilevel"/>
    <w:tmpl w:val="2B34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65C86548"/>
    <w:multiLevelType w:val="multilevel"/>
    <w:tmpl w:val="8B62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5FF28FD"/>
    <w:multiLevelType w:val="multilevel"/>
    <w:tmpl w:val="4CB8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6594101"/>
    <w:multiLevelType w:val="multilevel"/>
    <w:tmpl w:val="1300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6A81147"/>
    <w:multiLevelType w:val="multilevel"/>
    <w:tmpl w:val="2BF0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69510C9F"/>
    <w:multiLevelType w:val="multilevel"/>
    <w:tmpl w:val="CDD4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9F11D35"/>
    <w:multiLevelType w:val="multilevel"/>
    <w:tmpl w:val="4880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6A2A1976"/>
    <w:multiLevelType w:val="multilevel"/>
    <w:tmpl w:val="E3A8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6A4A6C3B"/>
    <w:multiLevelType w:val="multilevel"/>
    <w:tmpl w:val="C57C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6AFC0E71"/>
    <w:multiLevelType w:val="multilevel"/>
    <w:tmpl w:val="5F18B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6B3B0B06"/>
    <w:multiLevelType w:val="multilevel"/>
    <w:tmpl w:val="1E5C0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6C182262"/>
    <w:multiLevelType w:val="multilevel"/>
    <w:tmpl w:val="99DA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6DCD2056"/>
    <w:multiLevelType w:val="multilevel"/>
    <w:tmpl w:val="5F50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6E0F74A0"/>
    <w:multiLevelType w:val="multilevel"/>
    <w:tmpl w:val="E77E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6EC00D02"/>
    <w:multiLevelType w:val="multilevel"/>
    <w:tmpl w:val="8A18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089040E"/>
    <w:multiLevelType w:val="multilevel"/>
    <w:tmpl w:val="83A0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14E01E7"/>
    <w:multiLevelType w:val="multilevel"/>
    <w:tmpl w:val="58F6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2F452A6"/>
    <w:multiLevelType w:val="multilevel"/>
    <w:tmpl w:val="BCC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5C141E8"/>
    <w:multiLevelType w:val="multilevel"/>
    <w:tmpl w:val="5ED8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625398E"/>
    <w:multiLevelType w:val="multilevel"/>
    <w:tmpl w:val="80D2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6696105"/>
    <w:multiLevelType w:val="multilevel"/>
    <w:tmpl w:val="9914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6DA6D8F"/>
    <w:multiLevelType w:val="multilevel"/>
    <w:tmpl w:val="A338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7C05763"/>
    <w:multiLevelType w:val="multilevel"/>
    <w:tmpl w:val="5048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7C05D8D"/>
    <w:multiLevelType w:val="multilevel"/>
    <w:tmpl w:val="6256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7E436EE"/>
    <w:multiLevelType w:val="multilevel"/>
    <w:tmpl w:val="0BD8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852381E"/>
    <w:multiLevelType w:val="multilevel"/>
    <w:tmpl w:val="06BC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946445E"/>
    <w:multiLevelType w:val="multilevel"/>
    <w:tmpl w:val="1ECAA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95575EC"/>
    <w:multiLevelType w:val="multilevel"/>
    <w:tmpl w:val="4142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798B2695"/>
    <w:multiLevelType w:val="multilevel"/>
    <w:tmpl w:val="C80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BB051C2"/>
    <w:multiLevelType w:val="multilevel"/>
    <w:tmpl w:val="7BDE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C0B7723"/>
    <w:multiLevelType w:val="multilevel"/>
    <w:tmpl w:val="B02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D045004"/>
    <w:multiLevelType w:val="multilevel"/>
    <w:tmpl w:val="DF8A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7D975ACC"/>
    <w:multiLevelType w:val="multilevel"/>
    <w:tmpl w:val="120A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7D9E60C0"/>
    <w:multiLevelType w:val="multilevel"/>
    <w:tmpl w:val="0150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7DA1685E"/>
    <w:multiLevelType w:val="multilevel"/>
    <w:tmpl w:val="7C4E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DDB7D91"/>
    <w:multiLevelType w:val="multilevel"/>
    <w:tmpl w:val="14C8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7FE24756"/>
    <w:multiLevelType w:val="multilevel"/>
    <w:tmpl w:val="C11A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1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9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2E4E"/>
    <w:rsid w:val="004E2E4E"/>
    <w:rsid w:val="00741DD3"/>
    <w:rsid w:val="00A679A3"/>
    <w:rsid w:val="00AF7BE6"/>
    <w:rsid w:val="00E0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679A3"/>
  </w:style>
  <w:style w:type="paragraph" w:styleId="1">
    <w:name w:val="heading 1"/>
    <w:basedOn w:val="a1"/>
    <w:next w:val="a1"/>
    <w:link w:val="10"/>
    <w:uiPriority w:val="9"/>
    <w:qFormat/>
    <w:rsid w:val="004E2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4E2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4E2E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E2E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E2E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E2E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E2E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E2E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E2E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4E2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4E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4E2E4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4E2E4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4E2E4E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4E2E4E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4E2E4E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4E2E4E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4E2E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4E2E4E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6">
    <w:name w:val="Верхний колонтитул Знак"/>
    <w:basedOn w:val="a2"/>
    <w:link w:val="a5"/>
    <w:uiPriority w:val="99"/>
    <w:rsid w:val="004E2E4E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4E2E4E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8">
    <w:name w:val="Нижний колонтитул Знак"/>
    <w:basedOn w:val="a2"/>
    <w:link w:val="a7"/>
    <w:uiPriority w:val="99"/>
    <w:rsid w:val="004E2E4E"/>
    <w:rPr>
      <w:lang w:val="en-US" w:eastAsia="en-US"/>
    </w:rPr>
  </w:style>
  <w:style w:type="paragraph" w:styleId="a9">
    <w:name w:val="No Spacing"/>
    <w:uiPriority w:val="1"/>
    <w:qFormat/>
    <w:rsid w:val="004E2E4E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4E2E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2"/>
    <w:link w:val="aa"/>
    <w:uiPriority w:val="10"/>
    <w:rsid w:val="004E2E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4E2E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d">
    <w:name w:val="Подзаголовок Знак"/>
    <w:basedOn w:val="a2"/>
    <w:link w:val="ac"/>
    <w:uiPriority w:val="11"/>
    <w:rsid w:val="004E2E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4E2E4E"/>
    <w:pPr>
      <w:ind w:left="720"/>
      <w:contextualSpacing/>
    </w:pPr>
    <w:rPr>
      <w:lang w:val="en-US" w:eastAsia="en-US"/>
    </w:rPr>
  </w:style>
  <w:style w:type="paragraph" w:styleId="af">
    <w:name w:val="Body Text"/>
    <w:basedOn w:val="a1"/>
    <w:link w:val="af0"/>
    <w:uiPriority w:val="99"/>
    <w:unhideWhenUsed/>
    <w:rsid w:val="004E2E4E"/>
    <w:pPr>
      <w:spacing w:after="120"/>
    </w:pPr>
    <w:rPr>
      <w:lang w:val="en-US" w:eastAsia="en-US"/>
    </w:rPr>
  </w:style>
  <w:style w:type="character" w:customStyle="1" w:styleId="af0">
    <w:name w:val="Основной текст Знак"/>
    <w:basedOn w:val="a2"/>
    <w:link w:val="af"/>
    <w:uiPriority w:val="99"/>
    <w:rsid w:val="004E2E4E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4E2E4E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4E2E4E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4E2E4E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4E2E4E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4E2E4E"/>
    <w:pPr>
      <w:ind w:left="360" w:hanging="360"/>
      <w:contextualSpacing/>
    </w:pPr>
    <w:rPr>
      <w:lang w:val="en-US" w:eastAsia="en-US"/>
    </w:rPr>
  </w:style>
  <w:style w:type="paragraph" w:styleId="25">
    <w:name w:val="List 2"/>
    <w:basedOn w:val="a1"/>
    <w:uiPriority w:val="99"/>
    <w:unhideWhenUsed/>
    <w:rsid w:val="004E2E4E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4E2E4E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4E2E4E"/>
    <w:pPr>
      <w:numPr>
        <w:numId w:val="1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4E2E4E"/>
    <w:pPr>
      <w:numPr>
        <w:numId w:val="2"/>
      </w:numPr>
      <w:contextualSpacing/>
    </w:pPr>
    <w:rPr>
      <w:lang w:val="en-US" w:eastAsia="en-US"/>
    </w:rPr>
  </w:style>
  <w:style w:type="paragraph" w:styleId="30">
    <w:name w:val="List Bullet 3"/>
    <w:basedOn w:val="a1"/>
    <w:uiPriority w:val="99"/>
    <w:unhideWhenUsed/>
    <w:rsid w:val="004E2E4E"/>
    <w:pPr>
      <w:numPr>
        <w:numId w:val="3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4E2E4E"/>
    <w:pPr>
      <w:numPr>
        <w:numId w:val="4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4E2E4E"/>
    <w:pPr>
      <w:numPr>
        <w:numId w:val="5"/>
      </w:numPr>
      <w:contextualSpacing/>
    </w:pPr>
    <w:rPr>
      <w:lang w:val="en-US" w:eastAsia="en-US"/>
    </w:rPr>
  </w:style>
  <w:style w:type="paragraph" w:styleId="3">
    <w:name w:val="List Number 3"/>
    <w:basedOn w:val="a1"/>
    <w:uiPriority w:val="99"/>
    <w:unhideWhenUsed/>
    <w:rsid w:val="004E2E4E"/>
    <w:pPr>
      <w:numPr>
        <w:numId w:val="6"/>
      </w:numPr>
      <w:contextualSpacing/>
    </w:pPr>
    <w:rPr>
      <w:lang w:val="en-US" w:eastAsia="en-US"/>
    </w:rPr>
  </w:style>
  <w:style w:type="paragraph" w:styleId="af2">
    <w:name w:val="List Continue"/>
    <w:basedOn w:val="a1"/>
    <w:uiPriority w:val="99"/>
    <w:unhideWhenUsed/>
    <w:rsid w:val="004E2E4E"/>
    <w:pPr>
      <w:spacing w:after="120"/>
      <w:ind w:left="360"/>
      <w:contextualSpacing/>
    </w:pPr>
    <w:rPr>
      <w:lang w:val="en-US" w:eastAsia="en-US"/>
    </w:rPr>
  </w:style>
  <w:style w:type="paragraph" w:styleId="26">
    <w:name w:val="List Continue 2"/>
    <w:basedOn w:val="a1"/>
    <w:uiPriority w:val="99"/>
    <w:unhideWhenUsed/>
    <w:rsid w:val="004E2E4E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4E2E4E"/>
    <w:pPr>
      <w:spacing w:after="120"/>
      <w:ind w:left="1080"/>
      <w:contextualSpacing/>
    </w:pPr>
    <w:rPr>
      <w:lang w:val="en-US" w:eastAsia="en-US"/>
    </w:rPr>
  </w:style>
  <w:style w:type="paragraph" w:styleId="af3">
    <w:name w:val="macro"/>
    <w:link w:val="af4"/>
    <w:uiPriority w:val="99"/>
    <w:unhideWhenUsed/>
    <w:rsid w:val="004E2E4E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4E2E4E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4E2E4E"/>
    <w:rPr>
      <w:i/>
      <w:iCs/>
      <w:color w:val="000000" w:themeColor="text1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4E2E4E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4E2E4E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character" w:styleId="af6">
    <w:name w:val="Strong"/>
    <w:basedOn w:val="a2"/>
    <w:uiPriority w:val="22"/>
    <w:qFormat/>
    <w:rsid w:val="004E2E4E"/>
    <w:rPr>
      <w:b/>
      <w:bCs/>
    </w:rPr>
  </w:style>
  <w:style w:type="character" w:styleId="af7">
    <w:name w:val="Emphasis"/>
    <w:basedOn w:val="a2"/>
    <w:uiPriority w:val="20"/>
    <w:qFormat/>
    <w:rsid w:val="004E2E4E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4E2E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9">
    <w:name w:val="Выделенная цитата Знак"/>
    <w:basedOn w:val="a2"/>
    <w:link w:val="af8"/>
    <w:uiPriority w:val="30"/>
    <w:rsid w:val="004E2E4E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4E2E4E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4E2E4E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4E2E4E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4E2E4E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4E2E4E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4E2E4E"/>
    <w:pPr>
      <w:outlineLvl w:val="9"/>
    </w:pPr>
  </w:style>
  <w:style w:type="table" w:styleId="aff0">
    <w:name w:val="Table Grid"/>
    <w:basedOn w:val="a3"/>
    <w:uiPriority w:val="59"/>
    <w:rsid w:val="004E2E4E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4E2E4E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4E2E4E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4E2E4E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4E2E4E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4E2E4E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4E2E4E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4E2E4E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4E2E4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4E2E4E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E2E4E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4E2E4E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E2E4E"/>
    <w:pPr>
      <w:spacing w:after="0" w:line="240" w:lineRule="auto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E2E4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8466</Words>
  <Characters>48258</Characters>
  <Application>Microsoft Office Word</Application>
  <DocSecurity>0</DocSecurity>
  <Lines>402</Lines>
  <Paragraphs>113</Paragraphs>
  <ScaleCrop>false</ScaleCrop>
  <Company/>
  <LinksUpToDate>false</LinksUpToDate>
  <CharactersWithSpaces>56611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2022-12-07T06:24:00Z</dcterms:created>
  <dcterms:modified xsi:type="dcterms:W3CDTF">2022-12-07T07:06:00Z</dcterms:modified>
</cp:coreProperties>
</file>